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9~15周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1~2,6~10(双),11~17周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戴文慧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泰州-J2-210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1~2,6,9~17周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戴文慧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1~2,6~8(双),9~17周 (8:00-9:30)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